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02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金路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10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中医妇产23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中医妇产23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中医妇产23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中医妇产23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周仲瑛中医临证技巧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